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  <w:bookmarkStart w:id="2" w:name="_GoBack"/>
      <w:bookmarkEnd w:id="1"/>
      <w:bookmarkEnd w:id="2"/>
    </w:p>
    <w:p w14:paraId="65B92BC5" w14:textId="2734F2C8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D36623" w:rsidRPr="00D36623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Dostawa materiałów do pomiaru glukozy we krwi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2F96C8B" w14:textId="77777777" w:rsidR="00BC6E0A" w:rsidRDefault="00BC6E0A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25467745" w14:textId="49ECF38A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</w:t>
            </w:r>
            <w:r w:rsidR="00BC6E0A">
              <w:rPr>
                <w:rFonts w:ascii="Arial Narrow" w:hAnsi="Arial Narrow"/>
                <w:noProof/>
                <w:lang w:eastAsia="en-US"/>
              </w:rPr>
              <w:t xml:space="preserve"> 2 </w:t>
            </w:r>
            <w:r w:rsidR="00B4008F">
              <w:rPr>
                <w:rFonts w:ascii="Arial Narrow" w:hAnsi="Arial Narrow"/>
                <w:noProof/>
                <w:lang w:eastAsia="en-US"/>
              </w:rPr>
              <w:t xml:space="preserve"> Pakiet nr 1</w:t>
            </w:r>
            <w:r w:rsidRPr="000D7723">
              <w:rPr>
                <w:rFonts w:ascii="Arial Narrow" w:hAnsi="Arial Narrow"/>
                <w:noProof/>
                <w:lang w:eastAsia="en-US"/>
              </w:rPr>
              <w:t>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0B22329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t.j.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Dz. U.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2024.1620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498B920F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Oświadczam/-y, że w odniesieniu do Pakietu nr …….. poz. ….*)  został zaoferowany produkt nie zakwalifikowany przez producenta, jako wyrób medyczny w rozumieniu przepisów ustawy z dnia 7 kwietnia 202</w:t>
            </w:r>
            <w:r w:rsidR="00F71B5B">
              <w:rPr>
                <w:rFonts w:ascii="Arial Narrow" w:hAnsi="Arial Narrow"/>
                <w:noProof/>
                <w:lang w:eastAsia="en-US"/>
              </w:rPr>
              <w:t>2 r. o wyrobach medycznych (t.j.Dz.</w:t>
            </w:r>
            <w:r w:rsidRPr="000D7723">
              <w:rPr>
                <w:rFonts w:ascii="Arial Narrow" w:hAnsi="Arial Narrow"/>
                <w:noProof/>
                <w:lang w:eastAsia="en-US"/>
              </w:rPr>
              <w:t>U.</w:t>
            </w:r>
            <w:r w:rsidR="00F71B5B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0B2B001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karnego z dnia 6 czerwca 1997r. (</w:t>
            </w:r>
            <w:proofErr w:type="spellStart"/>
            <w:r w:rsidR="00F71B5B">
              <w:rPr>
                <w:rFonts w:ascii="Arial Narrow" w:hAnsi="Arial Narrow"/>
              </w:rPr>
              <w:t>t.j.</w:t>
            </w:r>
            <w:r w:rsidRPr="000D7723">
              <w:rPr>
                <w:rFonts w:ascii="Arial Narrow" w:hAnsi="Arial Narrow"/>
              </w:rPr>
              <w:t>Dz</w:t>
            </w:r>
            <w:proofErr w:type="spellEnd"/>
            <w:r w:rsidRPr="000D7723">
              <w:rPr>
                <w:rFonts w:ascii="Arial Narrow" w:hAnsi="Arial Narrow"/>
              </w:rPr>
              <w:t>. U.</w:t>
            </w:r>
            <w:r w:rsidR="00F71B5B">
              <w:rPr>
                <w:rFonts w:ascii="Arial Narrow" w:hAnsi="Arial Narrow"/>
              </w:rPr>
              <w:t>2024.17</w:t>
            </w:r>
            <w:r w:rsidRPr="000D7723">
              <w:rPr>
                <w:rFonts w:ascii="Arial Narrow" w:hAnsi="Arial Narrow"/>
              </w:rPr>
              <w:t xml:space="preserve">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1C9A9A0A" w:rsidR="000D2BA6" w:rsidRPr="00B4008F" w:rsidRDefault="000D2BA6" w:rsidP="00B4008F">
      <w:pPr>
        <w:jc w:val="both"/>
        <w:rPr>
          <w:sz w:val="16"/>
          <w:szCs w:val="16"/>
        </w:rPr>
      </w:pPr>
    </w:p>
    <w:sectPr w:rsidR="000D2BA6" w:rsidRPr="00B4008F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4A7232C5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</w:t>
    </w:r>
    <w:r w:rsidR="00D36623">
      <w:rPr>
        <w:rFonts w:ascii="Arial Narrow" w:hAnsi="Arial Narrow"/>
        <w:sz w:val="18"/>
        <w:szCs w:val="18"/>
      </w:rPr>
      <w:t>43</w:t>
    </w:r>
    <w:r w:rsidR="00F71B5B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B00BBC"/>
    <w:multiLevelType w:val="hybridMultilevel"/>
    <w:tmpl w:val="54E2D94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29"/>
  </w:num>
  <w:num w:numId="5">
    <w:abstractNumId w:val="28"/>
  </w:num>
  <w:num w:numId="6">
    <w:abstractNumId w:val="8"/>
  </w:num>
  <w:num w:numId="7">
    <w:abstractNumId w:val="21"/>
  </w:num>
  <w:num w:numId="8">
    <w:abstractNumId w:val="16"/>
  </w:num>
  <w:num w:numId="9">
    <w:abstractNumId w:val="33"/>
  </w:num>
  <w:num w:numId="10">
    <w:abstractNumId w:val="23"/>
  </w:num>
  <w:num w:numId="11">
    <w:abstractNumId w:val="34"/>
  </w:num>
  <w:num w:numId="12">
    <w:abstractNumId w:val="12"/>
  </w:num>
  <w:num w:numId="13">
    <w:abstractNumId w:val="3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3"/>
  </w:num>
  <w:num w:numId="18">
    <w:abstractNumId w:val="22"/>
  </w:num>
  <w:num w:numId="19">
    <w:abstractNumId w:val="17"/>
  </w:num>
  <w:num w:numId="20">
    <w:abstractNumId w:val="20"/>
  </w:num>
  <w:num w:numId="21">
    <w:abstractNumId w:val="25"/>
  </w:num>
  <w:num w:numId="22">
    <w:abstractNumId w:val="3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4F3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240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08F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0A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6623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1B5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525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2D209-AFFB-4FB8-9575-4EF93DC3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2931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12</cp:revision>
  <cp:lastPrinted>2025-10-03T09:21:00Z</cp:lastPrinted>
  <dcterms:created xsi:type="dcterms:W3CDTF">2024-10-04T12:47:00Z</dcterms:created>
  <dcterms:modified xsi:type="dcterms:W3CDTF">2025-10-03T09:21:00Z</dcterms:modified>
</cp:coreProperties>
</file>